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 klein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Wasserrohr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Asbeststaub </w:t>
            </w:r>
          </w:p>
          <w:p>
            <w:pPr>
              <w:spacing w:before="0" w:after="0"/>
            </w:pPr>
            <w:r>
              <w:t>Wasserrohr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57938763" name="94c3ac50-d02e-11f0-b7ff-d720147baef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8850406" name="94c3ac50-d02e-11f0-b7ff-d720147baef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82840426" name="9bd66f00-d02e-11f0-b7ff-d720147baef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9184181" name="9bd66f00-d02e-11f0-b7ff-d720147baef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 gross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Wasserrohr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Asbeststaub </w:t>
            </w:r>
          </w:p>
          <w:p>
            <w:pPr>
              <w:spacing w:before="0" w:after="0"/>
            </w:pPr>
            <w:r>
              <w:t>Wasserrohr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68447891" name="d32389c0-d02e-11f0-b7ff-d720147baef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7748035" name="d32389c0-d02e-11f0-b7ff-d720147baef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73337878" name="d883e180-d02e-11f0-b7ff-d720147baef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5467052" name="d883e180-d02e-11f0-b7ff-d720147baef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Torkelgasse 5, 9493 Mauren</w:t>
          </w:r>
        </w:p>
        <w:p>
          <w:pPr>
            <w:spacing w:before="0" w:after="0"/>
          </w:pPr>
          <w:r>
            <w:t>612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