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p>
      <w:pPr>
        <w:spacing w:before="0" w:after="0" w:line="240" w:lineRule="auto"/>
        <w:jc w:val="center"/>
      </w:pPr>
      <w:r>
        <w:rPr>
          <w:b/>
          <w:sz w:val="36"/>
          <w:szCs w:val="36"/>
        </w:rPr>
        <w:t>EFH. Hirschwiese 8, 8730 Uznach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rPr>
          <w:sz w:val="22"/>
          <w:szCs w:val="22"/>
        </w:rPr>
        <w:t>619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fldChar w:fldCharType="begin"/>
      </w:r>
      <w:r>
        <w:t xml:space="preserve">TIME \@ "DD.MM.YYYY"</w:t>
      </w:r>
      <w:r>
        <w:fldChar w:fldCharType="separate"/>
      </w:r>
      <w:r>
        <w:fldChar w:fldCharType="end"/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drawing>
          <wp:inline distT="0" distB="0" distL="0" distR="0">
            <wp:extent cx="3829050" cy="2880000"/>
            <wp:effectExtent l="0" t="0" r="0" b="0"/>
            <wp:docPr id="656222646" name="" descr="image description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620498600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0" w:after="0" w:line="240" w:lineRule="auto"/>
      </w:pPr>
      <w:r/>
    </w:p>
    <w:tbl>
      <w:tblPr>
        <w:tblStyle w:val="TableGrid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/>
      </w:tblPr>
      <w:tblGrid>
        <w:gridCol w:w="4513"/>
        <w:gridCol w:w="4513"/>
      </w:tblGrid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Auftraggeber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Erstellt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</w:tbl>
    <w:p>
      <w:pPr>
        <w:spacing w:before="0" w:after="0" w:line="240" w:lineRule="auto"/>
      </w:pPr>
      <w:r>
        <w:rPr>
          <w:sz w:val="22"/>
          <w:szCs w:val="22"/>
        </w:rPr>
        <w:t/>
      </w:r>
    </w:p>
    <w:p>
      <w:pPr>
        <w:spacing w:before="0" w:after="0" w:line="240" w:lineRule="auto"/>
      </w:pPr>
      <w:r>
        <w:rPr>
          <w:sz w:val="22"/>
          <w:szCs w:val="22"/>
        </w:rPr>
        <w:t/>
      </w:r>
    </w:p>
    <w:sectPr>
      <w:pgSz w:w="11907" w:h="16839" w:code="9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jpeg" Type="http://schemas.openxmlformats.org/officeDocument/2006/relationships/image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