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Auen 11, 8766 Matt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599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60310486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5736049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