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uen 11, 8766 Matt</w:t>
          </w:r>
        </w:p>
        <w:p>
          <w:pPr>
            <w:spacing w:before="0" w:after="0"/>
          </w:pPr>
          <w:r>
            <w:t>5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