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Sonnenbergweg 3, 8422 Pfungen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0633597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0236083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