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Hömelstrasse 12, 8636 Wald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96399749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3036576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