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DN591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DN591 Tschuggenstrasse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6858692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499699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Nadine Grätzer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