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555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555 Via Crocetta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27725567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89012854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Karsten Thomas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