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555</w:t>
          </w:r>
        </w:p>
        <w:p>
          <w:pPr>
            <w:spacing w:before="0" w:after="0"/>
          </w:pPr>
          <w:r>
            <w:t>DN 555 Via Crocetta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