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Rebhofweg 9, 9500 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592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10598158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40787346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