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ebhofweg 9, 9500 Wil</w:t>
          </w:r>
        </w:p>
        <w:p>
          <w:pPr>
            <w:spacing w:before="0" w:after="0"/>
          </w:pPr>
          <w:r>
            <w:t>5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