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Büelstrasse 4, 9430 St. Margrethen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601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57000743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9017284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