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Sonnenbergweg 3, 8422 Pfungen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581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770640656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95069516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