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Eisenbahnstrasse 24, 3604 Thun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607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94067189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009935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