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Eisenbahnstrasse 24, 3604 Thun</w:t>
          </w:r>
        </w:p>
        <w:p>
          <w:pPr>
            <w:spacing w:before="0" w:after="0"/>
          </w:pPr>
          <w:r>
            <w:t>607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