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Rain 3, 4626 Niederbuchsiten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604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886956962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707561948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