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0501412" name="631bfb1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4067237" name="631bfb10-cb6c-11f0-ba11-939d2d0ad7e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4606741" name="7032f6a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4664181" name="7032f6a0-cb6c-11f0-ba11-939d2d0ad7e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Gang / 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0118843" name="8078c3f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2052979" name="8078c3f0-cb6c-11f0-ba11-939d2d0ad7e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8309677" name="8677578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452904" name="86775780-cb6c-11f0-ba11-939d2d0ad7e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7722349" name="9c3dd5d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6160667" name="9c3dd5d0-cb6c-11f0-ba11-939d2d0ad7e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0804830" name="a1361cf0-cb6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6797103" name="a1361cf0-cb6c-11f0-ba11-939d2d0ad7e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Rain 3, 4626 Niederbuchsiten</w:t>
          </w:r>
        </w:p>
        <w:p>
          <w:pPr>
            <w:spacing w:before="0" w:after="0"/>
          </w:pPr>
          <w:r>
            <w:t>604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