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Obstgartenstrasse 8, 9555 Tobel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54394974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03184347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