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Schule, Alte Landstrasse 6b, 9450 Altstätten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611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2117327858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590398113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