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Dusche </w:t>
            </w:r>
          </w:p>
          <w:p>
            <w:pPr>
              <w:spacing w:before="0" w:after="0"/>
            </w:pPr>
            <w:r>
              <w:t>1.OG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15533912" name="aa40bea0-cad5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70959712" name="aa40bea0-cad5-11f0-a272-11a42cc6b89f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17763921" name="af00b7b0-cad5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8071943" name="af00b7b0-cad5-11f0-a272-11a42cc6b89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Dusche </w:t>
            </w:r>
          </w:p>
          <w:p>
            <w:pPr>
              <w:spacing w:before="0" w:after="0"/>
            </w:pPr>
            <w:r>
              <w:t>1.OG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(elastische) Bodenbeläge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79375934" name="c0e47d90-cad5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63838061" name="c0e47d90-cad5-11f0-a272-11a42cc6b89f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50238125" name="c681b740-cad5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24388798" name="c681b740-cad5-11f0-a272-11a42cc6b89f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Dusche </w:t>
            </w:r>
          </w:p>
          <w:p>
            <w:pPr>
              <w:spacing w:before="0" w:after="0"/>
            </w:pPr>
            <w:r>
              <w:t>1.OG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25947545" name="d2f5e320-cad5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84436580" name="d2f5e320-cad5-11f0-a272-11a42cc6b89f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15478921" name="d98767e0-cad5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65686219" name="d98767e0-cad5-11f0-a272-11a42cc6b89f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Dusche </w:t>
            </w:r>
          </w:p>
          <w:p>
            <w:pPr>
              <w:spacing w:before="0" w:after="0"/>
            </w:pPr>
            <w:r>
              <w:t>1.OG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19835426" name="e340e090-cad5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22953492" name="e340e090-cad5-11f0-a272-11a42cc6b89f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29388756" name="e8e0b250-cad5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55431753" name="e8e0b250-cad5-11f0-a272-11a42cc6b89f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WG1 JG5</w:t>
            </w:r>
          </w:p>
          <w:p>
            <w:pPr>
              <w:spacing w:before="0" w:after="0"/>
            </w:pPr>
            <w:r>
              <w:t>1.OG </w:t>
            </w:r>
          </w:p>
          <w:p>
            <w:pPr>
              <w:spacing w:before="0" w:after="0"/>
            </w:pPr>
            <w:r>
              <w:t>Wand Lavabo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92235914" name="e4dee3b0-cad6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38303082" name="e4dee3b0-cad6-11f0-a272-11a42cc6b89f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13009987" name="ebcb59b0-cad6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94073122" name="ebcb59b0-cad6-11f0-a272-11a42cc6b89f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Schule, Alte Landstrasse 6b, 9450 Altstätten</w:t>
          </w:r>
        </w:p>
        <w:p>
          <w:pPr>
            <w:spacing w:before="0" w:after="0"/>
          </w:pPr>
          <w:r>
            <w:t>611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