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Im Rebacker 4, 8590 Romanshorn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610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