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0256196" name="76686930-cad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9641368" name="76686930-cade-11f0-a272-11a42cc6b8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5850043" name="7bdfa450-cade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7196063" name="7bdfa450-cade-11f0-a272-11a42cc6b8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Klebstoffe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114944" name="6ddfd9f0-cad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9521848" name="6ddfd9f0-cadf-11f0-a272-11a42cc6b8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0259424" name="72215430-cadf-11f0-a272-11a42cc6b8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9800802" name="72215430-cadf-11f0-a272-11a42cc6b8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