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Rebhofweg 9, 9500 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9933772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3405519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