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Rebhofweg 9, 9500 Wil</w:t>
          </w:r>
        </w:p>
        <w:p>
          <w:pPr>
            <w:spacing w:before="0" w:after="0"/>
          </w:pPr>
          <w:r>
            <w:t>59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