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Küchenrückwand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Decke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Verputz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  <w:tcMar>
              <w:left w:w="0" w:type="dxa"/>
              <w:right w:w="0" w:type="dxa"/>
            </w:tcMar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Pfaffenwiesenstrasse 8, 8404 Oberwinterthur</w:t>
          </w:r>
        </w:p>
        <w:p>
          <w:pPr>
            <w:spacing w:before="0" w:after="0"/>
          </w:pPr>
          <w:r>
            <w:t>609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