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Schule Spitalstrasse 20, 8630 Rüti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68351194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71029216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