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Tonraum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Leichtbauelemente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78752557" name="6d8fee90-cac6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0175337" name="6d8fee90-cac6-11f0-a272-11a42cc6b89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08954657" name="778ba060-cac6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8905782" name="778ba060-cac6-11f0-a272-11a42cc6b89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Fitnessraum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Leichtbauelemente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74753312" name="b76e9b60-cac6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3447903" name="b76e9b60-cac6-11f0-a272-11a42cc6b89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88185844" name="bb8004f0-cac6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62289990" name="bb8004f0-cac6-11f0-a272-11a42cc6b89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Schule Spitalstrasse 20, 8630 Rüti</w:t>
          </w:r>
        </w:p>
        <w:p>
          <w:pPr>
            <w:spacing w:before="0" w:after="0"/>
          </w:pPr>
          <w:r>
            <w:t>606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