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Leimensteigstrasse 31, 9054 Schlatt-Haslen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605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67423246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1136431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