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DG- UG </w:t>
            </w:r>
          </w:p>
          <w:p>
            <w:pPr>
              <w:spacing w:before="0" w:after="0"/>
            </w:pPr>
            <w:r>
              <w:t>Kanin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44648032" name="4234af2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16328168" name="4234af20-caac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11080273" name="491cb85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37308912" name="491cb850-caac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9076008" name="b47caa6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8176299" name="b47caa60-caac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9277513" name="bac05d40-caac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7855721" name="bac05d40-caac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3581964" name="557661e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5953131" name="557661e0-caad-11f0-a272-11a42cc6b8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342937" name="59edb930-caad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0069628" name="59edb930-caad-11f0-a272-11a42cc6b8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74896190" name="58a7fd5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90472507" name="58a7fd50-caae-11f0-a272-11a42cc6b8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5347765" name="614d1fd0-caa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60753377" name="614d1fd0-caae-11f0-a272-11a42cc6b8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Fassade </w:t>
            </w:r>
          </w:p>
          <w:p>
            <w:pPr>
              <w:spacing w:before="0" w:after="0"/>
            </w:pPr>
            <w:r>
              <w:t>EG-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9855880" name="63f7b0f0-caa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9468755" name="63f7b0f0-caaf-11f0-a272-11a42cc6b89f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43071060" name="6806a980-caa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2387946" name="6806a980-caaf-11f0-a272-11a42cc6b89f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