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Auen 11, 8766 Matt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599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204358197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1952078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