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Auen 11, 8766 Matt</w:t>
          </w:r>
        </w:p>
        <w:p>
          <w:pPr>
            <w:spacing w:before="0" w:after="0"/>
          </w:pPr>
          <w:r>
            <w:t>59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