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Brunnenbergstrasse 4, 9000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310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651688766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5998749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