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Hirzelweg 6, 5610 Wohlen</w:t>
          </w:r>
        </w:p>
        <w:p>
          <w:pPr>
            <w:spacing w:before="0" w:after="0"/>
          </w:pPr>
          <w:r>
            <w:t>558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