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Hirzelweg 6, 5610 Wohlen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558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78278965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8840544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