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Parkettkleber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Aubrigstrasse 11, 8810 Horgen</w:t>
          </w:r>
        </w:p>
        <w:p>
          <w:pPr>
            <w:spacing w:before="0" w:after="0"/>
          </w:pPr>
          <w:r>
            <w:t>579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