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Luzernerstrasse 18, 6353 Weggis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50970798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7210932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