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Luzernerstrasse 18, 6353 Weggis</w:t>
          </w:r>
        </w:p>
        <w:p>
          <w:pPr>
            <w:spacing w:before="0" w:after="0"/>
          </w:pPr>
          <w:r>
            <w:t>597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