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WHG. Im Sträler 21, 8047 Zürich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596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24590520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2186094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w14="http://schemas.microsoft.com/office/word/2010/wordml" xmlns:r="http://schemas.openxmlformats.org/officeDocument/2006/relationships" xmlns:m="http://schemas.openxmlformats.org/officeDocument/2006/math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