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Esszimmer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15646569" name="ddd61df0-c6b6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110319407" name="ddd61df0-c6b6-11f0-a0ae-6157a835c4aa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443094100" name="e3297d60-c6b6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62653305" name="e3297d60-c6b6-11f0-a0ae-6157a835c4aa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Wand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Putz </w:t>
            </w:r>
          </w:p>
          <w:p>
            <w:pPr>
              <w:spacing w:before="0" w:after="0"/>
            </w:pPr>
            <w:r>
              <w:t>Wand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940115828" name="f2844e70-c6b6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89286398" name="f2844e70-c6b6-11f0-a0ae-6157a835c4aa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359743053" name="f7ac0a00-c6b6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79077491" name="f7ac0a00-c6b6-11f0-a0ae-6157a835c4aa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Küche / Esszimmer </w:t>
            </w:r>
          </w:p>
          <w:p>
            <w:pPr>
              <w:spacing w:before="0" w:after="0"/>
            </w:pPr>
            <w:r>
              <w:t>2. OG </w:t>
            </w:r>
          </w:p>
          <w:p>
            <w:pPr>
              <w:spacing w:before="0" w:after="0"/>
            </w:pPr>
            <w:r>
              <w:t>Decke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</w:t>
            </w:r>
          </w:p>
          <w:p>
            <w:pPr>
              <w:spacing w:before="0" w:after="0"/>
            </w:pPr>
            <w:r>
              <w:t>Decke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599145100" name="072c8b80-c6b7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08823764" name="072c8b80-c6b7-11f0-a0ae-6157a835c4aa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0684165" name="0c1e42f0-c6b7-11f0-a0ae-6157a835c4aa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1659150" name="0c1e42f0-c6b7-11f0-a0ae-6157a835c4aa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Im Sträler 21, 8047 Zürich</w:t>
          </w:r>
        </w:p>
        <w:p>
          <w:pPr>
            <w:spacing w:before="0" w:after="0"/>
          </w:pPr>
          <w:r>
            <w:t>596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