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Sitzungszimmer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27298581" name="7261a890-c6ad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59532357" name="7261a890-c6ad-11f0-a0ae-6157a835c4a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45189660" name="7f01c670-c6ad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0975239" name="7f01c670-c6ad-11f0-a0ae-6157a835c4a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Lager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98822728" name="2b9c2d30-c6ae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9095701" name="2b9c2d30-c6ae-11f0-a0ae-6157a835c4a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69518401" name="32da45a0-c6ae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5151579" name="32da45a0-c6ae-11f0-a0ae-6157a835c4a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Lager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04490006" name="424b5dd0-c6ae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8783879" name="424b5dd0-c6ae-11f0-a0ae-6157a835c4a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93246292" name="478282b0-c6ae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3061849" name="478282b0-c6ae-11f0-a0ae-6157a835c4a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Lager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212901" name="8782c9b0-c6ae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94797014" name="8782c9b0-c6ae-11f0-a0ae-6157a835c4a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52345417" name="8d5c7020-c6ae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8933164" name="8d5c7020-c6ae-11f0-a0ae-6157a835c4a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Büro Stampfenbachstrasse 57, 8006 Zürich</w:t>
          </w:r>
        </w:p>
        <w:p>
          <w:pPr>
            <w:spacing w:before="0" w:after="0"/>
          </w:pPr>
          <w:r>
            <w:t>593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