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400"/>
        <w:gridCol w:w="2100"/>
        <w:gridCol w:w="2100"/>
        <w:gridCol w:w="1400"/>
        <w:gridCol w:w="3500"/>
        <w:gridCol w:w="35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Beschreibung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Proben/Visuelle Befunde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Menge/Statistik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Einstufung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Fliesenkleber</w:t>
            </w:r>
          </w:p>
          <w:p>
            <w:pPr>
              <w:spacing w:before="0" w:after="0" w:line="240" w:lineRule="auto"/>
            </w:pPr>
            <w:r>
              <w:t>Boden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</w:tc>
        <w:tc>
          <w:p>
            <w:pPr>
              <w:spacing w:before="0" w:after="0" w:line="240" w:lineRule="auto"/>
            </w:pPr>
            <w:r>
              <w:t>Quantität: 8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Fliesenkleber</w:t>
            </w:r>
          </w:p>
          <w:p>
            <w:pPr>
              <w:spacing w:before="0" w:after="0" w:line="240" w:lineRule="auto"/>
            </w:pPr>
            <w:r>
              <w:t>Wand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</w:tc>
        <w:tc>
          <w:p>
            <w:pPr>
              <w:spacing w:before="0" w:after="0" w:line="240" w:lineRule="auto"/>
            </w:pPr>
            <w:r>
              <w:t>Quantität: 10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</w:t>
            </w:r>
          </w:p>
        </w:tc>
        <w:tc>
          <w:p>
            <w:pPr>
              <w:spacing w:before="0" w:after="0" w:line="240" w:lineRule="auto"/>
            </w:pPr>
            <w:r>
              <w:t>Putze</w:t>
            </w:r>
          </w:p>
          <w:p>
            <w:pPr>
              <w:spacing w:before="0" w:after="0" w:line="240" w:lineRule="auto"/>
            </w:pPr>
            <w:r>
              <w:t>Wand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MaP-3</w:t>
            </w:r>
          </w:p>
        </w:tc>
        <w:tc>
          <w:p>
            <w:pPr>
              <w:spacing w:before="0" w:after="0" w:line="240" w:lineRule="auto"/>
            </w:pPr>
            <w:r>
              <w:t>Quantität: 5 m²</w:t>
            </w:r>
          </w:p>
          <w:p>
            <w:pPr>
              <w:spacing w:before="0" w:after="0" w:line="240" w:lineRule="auto"/>
            </w:pPr>
            <w:r>
              <w:t>Aussagesicherheit: 85,14 %</w:t>
            </w:r>
          </w:p>
          <w:p>
            <w:pPr>
              <w:spacing w:before="0" w:after="0" w:line="240" w:lineRule="auto"/>
            </w:pPr>
            <w:r>
              <w:t>Risikomenge: 0.59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409cef"/>
              </w:rPr>
              <w:t>Asbest: Nicht eingestuft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DN 578</w:t>
          </w:r>
        </w:p>
        <w:p>
          <w:pPr>
            <w:spacing w:before="0" w:after="0"/>
          </w:pPr>
          <w:r>
            <w:t>DN 578 Via Medoscio 111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Verdachtsmomente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