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DN 578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DN 578 Via Medoscio 111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597463577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560507909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>Herr Weber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