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Hauflandweg 22, 8605 Gutenswil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471771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0972169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