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Spiegelkasten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Asbeststaub </w:t>
            </w:r>
          </w:p>
          <w:p>
            <w:pPr>
              <w:spacing w:before="0" w:after="0"/>
            </w:pPr>
            <w:r>
              <w:t>Spiegelkasten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45340929" name="adcb3d90-c5f6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6636168" name="adcb3d90-c5f6-11f0-a011-57a7cf22fc3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81831100" name="b46f11d0-c5f6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3269949" name="b46f11d0-c5f6-11f0-a011-57a7cf22fc3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Backofen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Asbeststaub </w:t>
            </w:r>
          </w:p>
          <w:p>
            <w:pPr>
              <w:spacing w:before="0" w:after="0"/>
            </w:pPr>
            <w:r>
              <w:t>Backofen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45808740" name="00a9b000-c5f7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82538" name="00a9b000-c5f7-11f0-a011-57a7cf22fc3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51572756" name="053cccb0-c5f7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3906805" name="053cccb0-c5f7-11f0-a011-57a7cf22fc32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Fenster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Asbeststaub </w:t>
            </w:r>
          </w:p>
          <w:p>
            <w:pPr>
              <w:spacing w:before="0" w:after="0"/>
            </w:pPr>
            <w:r>
              <w:t>Fenster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15523640" name="3b549bc0-c5f7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0944568" name="3b549bc0-c5f7-11f0-a011-57a7cf22fc32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98324575" name="467c9890-c5f7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2224361" name="467c9890-c5f7-11f0-a011-57a7cf22fc32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Hauflandweg 22, 8605 Gutenswil </w:t>
          </w:r>
        </w:p>
        <w:p>
          <w:pPr>
            <w:spacing w:before="0" w:after="0"/>
          </w:pPr>
          <w:r>
            <w:t>595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