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Sonnenbergweg 3, 8422 Pfungen</w:t>
          </w:r>
        </w:p>
        <w:p>
          <w:pPr>
            <w:spacing w:before="0" w:after="0"/>
          </w:pPr>
          <w:r>
            <w:t>581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