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Sonnenbergweg 3, 8422 Pfungen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8629688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7973936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