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Schule Bürgli Süd Riedenerstrasse 35, 8304 Wallisellen 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598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77405983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52969114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