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Bürgli Süd Riedenerstrasse 35, 8304 Wallisellen </w:t>
          </w:r>
        </w:p>
        <w:p>
          <w:pPr>
            <w:spacing w:before="0" w:after="0"/>
          </w:pPr>
          <w:r>
            <w:t>598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