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Hauptstrasse 31, 8363 Bichelsee-Balterswil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580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50086343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742839575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