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DN591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DN591 Tschuggenstrasse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672867442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13914424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Nadine Grätzer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